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3DCAC3FB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B5065C">
        <w:rPr>
          <w:rFonts w:asciiTheme="minorHAnsi" w:hAnsiTheme="minorHAnsi" w:cstheme="minorHAnsi"/>
          <w:bCs/>
          <w:sz w:val="22"/>
          <w:szCs w:val="22"/>
        </w:rPr>
        <w:t>6</w:t>
      </w:r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</w:t>
      </w:r>
      <w:r w:rsidR="00B5065C">
        <w:rPr>
          <w:rFonts w:asciiTheme="minorHAnsi" w:hAnsiTheme="minorHAnsi" w:cstheme="minorHAnsi"/>
          <w:bCs/>
          <w:sz w:val="22"/>
          <w:szCs w:val="22"/>
        </w:rPr>
        <w:t>trybie podstawowym bez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090741">
        <w:rPr>
          <w:rFonts w:asciiTheme="minorHAnsi" w:hAnsiTheme="minorHAnsi" w:cstheme="minorHAnsi"/>
          <w:sz w:val="22"/>
          <w:szCs w:val="22"/>
        </w:rPr>
        <w:t xml:space="preserve">roboty budowlane pn. </w:t>
      </w:r>
      <w:r w:rsidR="00B5065C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Modernizacja boiska przy ul. Spacerowej w Szczekocinach</w:t>
      </w:r>
      <w:bookmarkStart w:id="0" w:name="_GoBack"/>
      <w:bookmarkEnd w:id="0"/>
      <w:r w:rsidR="001E040B" w:rsidRPr="0009074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szczególnych rozwiązaniach w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1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2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2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9"/>
      <w:headerReference w:type="default" r:id="rId10"/>
      <w:footerReference w:type="default" r:id="rId11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E18F2F" w14:textId="77777777" w:rsidR="00562D99" w:rsidRDefault="00562D99" w:rsidP="00AC3E6B">
      <w:r>
        <w:separator/>
      </w:r>
    </w:p>
  </w:endnote>
  <w:endnote w:type="continuationSeparator" w:id="0">
    <w:p w14:paraId="34424A7C" w14:textId="77777777" w:rsidR="00562D99" w:rsidRDefault="00562D99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B5065C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B5065C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C0725" w14:textId="77777777" w:rsidR="00562D99" w:rsidRDefault="00562D99" w:rsidP="00AC3E6B">
      <w:r>
        <w:separator/>
      </w:r>
    </w:p>
  </w:footnote>
  <w:footnote w:type="continuationSeparator" w:id="0">
    <w:p w14:paraId="19CDB1CC" w14:textId="77777777" w:rsidR="00562D99" w:rsidRDefault="00562D99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53C26BD4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B5065C">
      <w:rPr>
        <w:rFonts w:asciiTheme="minorHAnsi" w:hAnsiTheme="minorHAnsi" w:cstheme="minorHAnsi"/>
        <w:b/>
        <w:sz w:val="22"/>
      </w:rPr>
      <w:t>6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7"/>
  </w:num>
  <w:num w:numId="6">
    <w:abstractNumId w:val="8"/>
  </w:num>
  <w:num w:numId="7">
    <w:abstractNumId w:val="11"/>
  </w:num>
  <w:num w:numId="8">
    <w:abstractNumId w:val="13"/>
  </w:num>
  <w:num w:numId="9">
    <w:abstractNumId w:val="5"/>
  </w:num>
  <w:num w:numId="1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2D99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065C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EF87C-E354-4654-9BC7-F9431249F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92</cp:revision>
  <cp:lastPrinted>2024-02-28T10:27:00Z</cp:lastPrinted>
  <dcterms:created xsi:type="dcterms:W3CDTF">2014-10-09T16:51:00Z</dcterms:created>
  <dcterms:modified xsi:type="dcterms:W3CDTF">2024-06-10T10:30:00Z</dcterms:modified>
</cp:coreProperties>
</file>